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Descobrindo seu perfil de mentorado</w:t>
      </w:r>
    </w:p>
    <w:p>
      <w:r>
        <w:t>Este exercício vai te ajudar a identificar com que tipo de mentorado você mais se conecta e qual é o seu chamado como mentor. Responda com sinceridade e reflita sobre suas experiências e motivações.</w:t>
      </w:r>
    </w:p>
    <w:p>
      <w:pPr>
        <w:pStyle w:val="Heading2"/>
      </w:pPr>
      <w:r>
        <w:t>Bloco 1: Com quem você mais se conecta?</w:t>
      </w:r>
    </w:p>
    <w:p>
      <w:r>
        <w:t>Selecione as opções que mais te representam:</w:t>
      </w:r>
    </w:p>
    <w:p>
      <w:r>
        <w:t>- Jovens em vulnerabilidade social</w:t>
      </w:r>
    </w:p>
    <w:p>
      <w:r>
        <w:t>- Profissionais em transição de carreira</w:t>
      </w:r>
    </w:p>
    <w:p>
      <w:r>
        <w:t>- Mulheres em início de liderança</w:t>
      </w:r>
    </w:p>
    <w:p>
      <w:r>
        <w:t>- Pessoas neurodivergentes</w:t>
      </w:r>
    </w:p>
    <w:p>
      <w:r>
        <w:t>- Pessoas com deficiência (PCD)</w:t>
      </w:r>
    </w:p>
    <w:p>
      <w:r>
        <w:t>- Outro: __________________</w:t>
      </w:r>
    </w:p>
    <w:p>
      <w:pPr>
        <w:pStyle w:val="Heading2"/>
      </w:pPr>
      <w:r>
        <w:t>Bloco 2: Perguntas abertas para reflexão pessoal</w:t>
      </w:r>
    </w:p>
    <w:p>
      <w:r>
        <w:t>1. Que tipos de histórias costumam te emocionar ou mobilizar?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p>
      <w:r>
        <w:t>2. Com que perfis você sente mais facilidade de se comunicar?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p>
      <w:r>
        <w:t>3. Que tipo de desafio você sente mais vontade de ajudar a superar?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p>
      <w:r>
        <w:t>4. Em que momentos da sua vida você se sentiu mais útil ou realizado ajudando alguém?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p>
      <w:pPr>
        <w:pStyle w:val="Heading2"/>
      </w:pPr>
      <w:r>
        <w:t>Bloco 3: Reflexão final</w:t>
      </w:r>
    </w:p>
    <w:p>
      <w:r>
        <w:t>Escreva um parágrafo sobre o tipo de mentorado(a) que você gostaria de apoiar hoje.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p>
      <w:r>
        <w:t>__________________________________________________________________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